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72352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e3a0897-ec1f-4dee-87d9-9c76575dec40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образования, науки и молодежной политики Краснодарского края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38a8544-b3eb-4fe2-a122-ab9f72a9629d" w:id="2"/>
      <w:r>
        <w:rPr>
          <w:rFonts w:ascii="Times New Roman" w:hAnsi="Times New Roman"/>
          <w:b/>
          <w:i w:val="false"/>
          <w:color w:val="000000"/>
          <w:sz w:val="28"/>
        </w:rPr>
        <w:t>МО Кореновский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МАНОУ СОШ№5 им. трижды Героя Советского Союза А.И. Покрышкина МО Кореновский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Беляева Н. П.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Латуш Н. Г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МАНОУ СОШ №5 имени трижды Героя Советского Союза А. И. Покрышкина МО Кореновский район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Домащенко В.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310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2636563)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учебного предмета «Вероятность и статистика.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cb952a50-2e5e-4873-8488-e41a5f7fa479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ст. Платнировская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ca02f4d8-9bf2-4553-b579-5a8d08367a0f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9723524" w:id="5"/>
    <w:p>
      <w:pPr>
        <w:sectPr>
          <w:pgSz w:w="11906" w:h="16383" w:orient="portrait"/>
        </w:sectPr>
      </w:pPr>
    </w:p>
    <w:bookmarkEnd w:id="5"/>
    <w:bookmarkEnd w:id="0"/>
    <w:bookmarkStart w:name="block-1972352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18726574" w:id="7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6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линии «Случайные события и вероятности»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7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МЕСТО КУРСА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bookmarkStart w:name="block-19723525" w:id="10"/>
    <w:p>
      <w:pPr>
        <w:sectPr>
          <w:pgSz w:w="11906" w:h="16383" w:orient="portrait"/>
        </w:sectPr>
      </w:pPr>
    </w:p>
    <w:bookmarkEnd w:id="10"/>
    <w:bookmarkEnd w:id="6"/>
    <w:bookmarkStart w:name="block-19723530" w:id="11"/>
    <w:p>
      <w:pPr>
        <w:spacing w:before="0" w:after="0"/>
        <w:ind w:left="120"/>
        <w:jc w:val="left"/>
      </w:pPr>
      <w:bookmarkStart w:name="_Toc118726611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КУРСА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bookmarkStart w:name="_Toc118726613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11 </w:t>
      </w:r>
      <w:r>
        <w:rPr>
          <w:rFonts w:ascii="Times New Roman" w:hAnsi="Times New Roman"/>
          <w:b/>
          <w:i w:val="false"/>
          <w:color w:val="000000"/>
          <w:sz w:val="28"/>
        </w:rPr>
        <w:t>КЛАСС</w:t>
      </w:r>
    </w:p>
    <w:p>
      <w:pPr>
        <w:spacing w:before="0" w:after="0"/>
        <w:ind w:left="120"/>
        <w:jc w:val="both"/>
      </w:pPr>
    </w:p>
    <w:p>
      <w:pPr>
        <w:spacing w:before="0" w:after="0"/>
        <w:ind w:firstLine="600"/>
        <w:jc w:val="both"/>
      </w:pPr>
      <w:bookmarkStart w:name="_Toc73394999" w:id="14"/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bookmarkStart w:name="block-19723530" w:id="15"/>
    <w:p>
      <w:pPr>
        <w:sectPr>
          <w:pgSz w:w="11906" w:h="16383" w:orient="portrait"/>
        </w:sectPr>
      </w:pPr>
    </w:p>
    <w:bookmarkEnd w:id="15"/>
    <w:bookmarkEnd w:id="11"/>
    <w:bookmarkStart w:name="block-19723529" w:id="16"/>
    <w:p>
      <w:pPr>
        <w:spacing w:before="0" w:after="0" w:line="264"/>
        <w:ind w:left="120"/>
        <w:jc w:val="both"/>
      </w:pPr>
      <w:bookmarkStart w:name="_Toc118726577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 xml:space="preserve">ПЛАНИРУЕМЫЕ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8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воспитание:</w:t>
      </w:r>
    </w:p>
    <w:p>
      <w:pPr>
        <w:shd w:fill="ffffff"/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9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Сотрудничество: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false"/>
          <w:i/>
          <w:color w:val="000000"/>
          <w:sz w:val="28"/>
        </w:rPr>
        <w:t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8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609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строить таблицы и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комбинаторное правило умножения при решении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случайная величина, распределение вероятностей, диаграмма распределения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нормальном распределении.</w:t>
      </w:r>
    </w:p>
    <w:bookmarkStart w:name="block-19723529" w:id="22"/>
    <w:p>
      <w:pPr>
        <w:sectPr>
          <w:pgSz w:w="11906" w:h="16383" w:orient="portrait"/>
        </w:sectPr>
      </w:pPr>
    </w:p>
    <w:bookmarkEnd w:id="22"/>
    <w:bookmarkEnd w:id="16"/>
    <w:bookmarkStart w:name="block-19723526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723526" w:id="24"/>
    <w:p>
      <w:pPr>
        <w:sectPr>
          <w:pgSz w:w="16383" w:h="11906" w:orient="landscape"/>
        </w:sectPr>
      </w:pPr>
    </w:p>
    <w:bookmarkEnd w:id="24"/>
    <w:bookmarkEnd w:id="23"/>
    <w:bookmarkStart w:name="block-19723527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30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26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44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423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723527" w:id="26"/>
    <w:p>
      <w:pPr>
        <w:sectPr>
          <w:pgSz w:w="16383" w:h="11906" w:orient="landscape"/>
        </w:sectPr>
      </w:pPr>
    </w:p>
    <w:bookmarkEnd w:id="26"/>
    <w:bookmarkEnd w:id="25"/>
    <w:bookmarkStart w:name="block-19723528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e387745-ecc6-42e5-889f-5fad7789796c" w:id="28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91b1642-84ed-4a3d-bfaf-3417254047bf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Теория вероятностей и статистика. 7-9 классы 2022 | Ященко И.В., Высоцкий И.Р. </w:t>
      </w:r>
      <w:bookmarkEnd w:id="29"/>
      <w:r>
        <w:rPr>
          <w:sz w:val="28"/>
        </w:rPr>
        <w:br/>
      </w:r>
      <w:bookmarkStart w:name="291b1642-84ed-4a3d-bfaf-3417254047bf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Справочник-практикум по теории вероятностей. 7-11 классы. Задачи, тесты, варианты. ФГОС 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2786589-4600-475d-a0d8-791ef79f9486" w:id="31"/>
      <w:r>
        <w:rPr>
          <w:rFonts w:ascii="Times New Roman" w:hAnsi="Times New Roman"/>
          <w:b w:val="false"/>
          <w:i w:val="false"/>
          <w:color w:val="000000"/>
          <w:sz w:val="28"/>
        </w:rPr>
        <w:t>Российская электронная школа</w:t>
      </w:r>
      <w:bookmarkEnd w:id="31"/>
      <w:r>
        <w:rPr>
          <w:sz w:val="28"/>
        </w:rPr>
        <w:br/>
      </w:r>
      <w:bookmarkStart w:name="f2786589-4600-475d-a0d8-791ef79f9486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http://4ege.ru/matematika/page/2 - ЕГЭ портал «Математика».</w:t>
      </w:r>
      <w:bookmarkEnd w:id="32"/>
      <w:r>
        <w:rPr>
          <w:sz w:val="28"/>
        </w:rPr>
        <w:br/>
      </w:r>
      <w:bookmarkStart w:name="f2786589-4600-475d-a0d8-791ef79f9486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http://www.ctege.org/content/view/910/39 - Учебные пособия, разработанные специалистами ФИПИ.</w:t>
      </w:r>
      <w:bookmarkEnd w:id="33"/>
      <w:r>
        <w:rPr>
          <w:sz w:val="28"/>
        </w:rPr>
        <w:br/>
      </w:r>
      <w:bookmarkStart w:name="f2786589-4600-475d-a0d8-791ef79f9486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http://www.mathege.ru –Открытый банк заданий ЕГЭ по математике.</w:t>
      </w:r>
      <w:bookmarkEnd w:id="34"/>
      <w:r>
        <w:rPr>
          <w:sz w:val="28"/>
        </w:rPr>
        <w:br/>
      </w:r>
      <w:bookmarkStart w:name="f2786589-4600-475d-a0d8-791ef79f9486" w:id="35"/>
      <w:bookmarkEnd w:id="35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9723528" w:id="36"/>
    <w:p>
      <w:pPr>
        <w:sectPr>
          <w:pgSz w:w="11906" w:h="16383" w:orient="portrait"/>
        </w:sectPr>
      </w:pPr>
    </w:p>
    <w:bookmarkEnd w:id="36"/>
    <w:bookmarkEnd w:id="2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a302" Type="http://schemas.openxmlformats.org/officeDocument/2006/relationships/hyperlink" Id="rId13"/>
    <Relationship TargetMode="External" Target="https://m.edsoo.ru/7f41a302" Type="http://schemas.openxmlformats.org/officeDocument/2006/relationships/hyperlink" Id="rId14"/>
    <Relationship TargetMode="External" Target="https://m.edsoo.ru/7f41a302" Type="http://schemas.openxmlformats.org/officeDocument/2006/relationships/hyperlink" Id="rId15"/>
    <Relationship TargetMode="External" Target="https://m.edsoo.ru/7f41a30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863f47ea" Type="http://schemas.openxmlformats.org/officeDocument/2006/relationships/hyperlink" Id="rId18"/>
    <Relationship TargetMode="External" Target="https://m.edsoo.ru/863f47ea" Type="http://schemas.openxmlformats.org/officeDocument/2006/relationships/hyperlink" Id="rId19"/>
    <Relationship TargetMode="External" Target="https://m.edsoo.ru/863f47ea" Type="http://schemas.openxmlformats.org/officeDocument/2006/relationships/hyperlink" Id="rId20"/>
    <Relationship TargetMode="External" Target="https://m.edsoo.ru/863f47ea" Type="http://schemas.openxmlformats.org/officeDocument/2006/relationships/hyperlink" Id="rId21"/>
    <Relationship TargetMode="External" Target="https://m.edsoo.ru/863f47ea" Type="http://schemas.openxmlformats.org/officeDocument/2006/relationships/hyperlink" Id="rId22"/>
    <Relationship TargetMode="External" Target="https://m.edsoo.ru/863f21ca" Type="http://schemas.openxmlformats.org/officeDocument/2006/relationships/hyperlink" Id="rId23"/>
    <Relationship TargetMode="External" Target="https://m.edsoo.ru/863f21ca" Type="http://schemas.openxmlformats.org/officeDocument/2006/relationships/hyperlink" Id="rId24"/>
    <Relationship TargetMode="External" Target="https://m.edsoo.ru/863f21ca" Type="http://schemas.openxmlformats.org/officeDocument/2006/relationships/hyperlink" Id="rId25"/>
    <Relationship TargetMode="External" Target="https://m.edsoo.ru/863f2f8a" Type="http://schemas.openxmlformats.org/officeDocument/2006/relationships/hyperlink" Id="rId26"/>
    <Relationship TargetMode="External" Target="https://m.edsoo.ru/863f2f8a" Type="http://schemas.openxmlformats.org/officeDocument/2006/relationships/hyperlink" Id="rId27"/>
    <Relationship TargetMode="External" Target="https://m.edsoo.ru/863f2f8a" Type="http://schemas.openxmlformats.org/officeDocument/2006/relationships/hyperlink" Id="rId28"/>
    <Relationship TargetMode="External" Target="https://m.edsoo.ru/863f64d2" Type="http://schemas.openxmlformats.org/officeDocument/2006/relationships/hyperlink" Id="rId29"/>
    <Relationship TargetMode="External" Target="https://m.edsoo.ru/863f64d2" Type="http://schemas.openxmlformats.org/officeDocument/2006/relationships/hyperlink" Id="rId30"/>
    <Relationship TargetMode="External" Target="https://m.edsoo.ru/863f3b06" Type="http://schemas.openxmlformats.org/officeDocument/2006/relationships/hyperlink" Id="rId31"/>
    <Relationship TargetMode="External" Target="https://m.edsoo.ru/863f3b06" Type="http://schemas.openxmlformats.org/officeDocument/2006/relationships/hyperlink" Id="rId32"/>
    <Relationship TargetMode="External" Target="https://m.edsoo.ru/863f3b06" Type="http://schemas.openxmlformats.org/officeDocument/2006/relationships/hyperlink" Id="rId33"/>
    <Relationship TargetMode="External" Target="https://m.edsoo.ru/863f2cd8" Type="http://schemas.openxmlformats.org/officeDocument/2006/relationships/hyperlink" Id="rId34"/>
    <Relationship TargetMode="External" Target="https://m.edsoo.ru/863f2cd8" Type="http://schemas.openxmlformats.org/officeDocument/2006/relationships/hyperlink" Id="rId35"/>
    <Relationship TargetMode="External" Target="https://m.edsoo.ru/863f2cd8" Type="http://schemas.openxmlformats.org/officeDocument/2006/relationships/hyperlink" Id="rId36"/>
    <Relationship TargetMode="External" Target="https://m.edsoo.ru/863f2cd8" Type="http://schemas.openxmlformats.org/officeDocument/2006/relationships/hyperlink" Id="rId37"/>
    <Relationship TargetMode="External" Target="https://m.edsoo.ru/863f64d2" Type="http://schemas.openxmlformats.org/officeDocument/2006/relationships/hyperlink" Id="rId38"/>
    <Relationship TargetMode="External" Target="https://m.edsoo.ru/863f64d2" Type="http://schemas.openxmlformats.org/officeDocument/2006/relationships/hyperlink" Id="rId39"/>
    <Relationship TargetMode="External" Target="https://m.edsoo.ru/863f6b44" Type="http://schemas.openxmlformats.org/officeDocument/2006/relationships/hyperlink" Id="rId40"/>
    <Relationship TargetMode="External" Target="https://m.edsoo.ru/863f6b44" Type="http://schemas.openxmlformats.org/officeDocument/2006/relationships/hyperlink" Id="rId41"/>
    <Relationship TargetMode="External" Target="https://m.edsoo.ru/863f6b44" Type="http://schemas.openxmlformats.org/officeDocument/2006/relationships/hyperlink" Id="rId42"/>
    <Relationship TargetMode="External" Target="https://m.edsoo.ru/863f6b44" Type="http://schemas.openxmlformats.org/officeDocument/2006/relationships/hyperlink" Id="rId43"/>
    <Relationship TargetMode="External" Target="https://m.edsoo.ru/863f6b44" Type="http://schemas.openxmlformats.org/officeDocument/2006/relationships/hyperlink" Id="rId44"/>
    <Relationship TargetMode="External" Target="https://m.edsoo.ru/863f3b06" Type="http://schemas.openxmlformats.org/officeDocument/2006/relationships/hyperlink" Id="rId45"/>
    <Relationship TargetMode="External" Target="https://m.edsoo.ru/863f3b06" Type="http://schemas.openxmlformats.org/officeDocument/2006/relationships/hyperlink" Id="rId46"/>
    <Relationship TargetMode="External" Target="https://m.edsoo.ru/863f4128" Type="http://schemas.openxmlformats.org/officeDocument/2006/relationships/hyperlink" Id="rId47"/>
    <Relationship TargetMode="External" Target="https://m.edsoo.ru/863f4128" Type="http://schemas.openxmlformats.org/officeDocument/2006/relationships/hyperlink" Id="rId48"/>
    <Relationship TargetMode="External" Target="https://m.edsoo.ru/7f41a302" Type="http://schemas.openxmlformats.org/officeDocument/2006/relationships/hyperlink" Id="rId49"/>
    <Relationship TargetMode="External" Target="https://m.edsoo.ru/7f41a302" Type="http://schemas.openxmlformats.org/officeDocument/2006/relationships/hyperlink" Id="rId50"/>
    <Relationship TargetMode="External" Target="https://m.edsoo.ru/7f41a302" Type="http://schemas.openxmlformats.org/officeDocument/2006/relationships/hyperlink" Id="rId51"/>
    <Relationship TargetMode="External" Target="https://m.edsoo.ru/7f41a302" Type="http://schemas.openxmlformats.org/officeDocument/2006/relationships/hyperlink" Id="rId52"/>
    <Relationship TargetMode="External" Target="https://m.edsoo.ru/863f6f86" Type="http://schemas.openxmlformats.org/officeDocument/2006/relationships/hyperlink" Id="rId53"/>
    <Relationship TargetMode="External" Target="https://m.edsoo.ru/863f6f86" Type="http://schemas.openxmlformats.org/officeDocument/2006/relationships/hyperlink" Id="rId54"/>
    <Relationship TargetMode="External" Target="https://m.edsoo.ru/863f6f86" Type="http://schemas.openxmlformats.org/officeDocument/2006/relationships/hyperlink" Id="rId55"/>
    <Relationship TargetMode="External" Target="https://m.edsoo.ru/863f6f86" Type="http://schemas.openxmlformats.org/officeDocument/2006/relationships/hyperlink" Id="rId56"/>
    <Relationship TargetMode="External" Target="https://m.edsoo.ru/863f0a50" Type="http://schemas.openxmlformats.org/officeDocument/2006/relationships/hyperlink" Id="rId57"/>
    <Relationship TargetMode="External" Target="https://m.edsoo.ru/863f0a50" Type="http://schemas.openxmlformats.org/officeDocument/2006/relationships/hyperlink" Id="rId58"/>
    <Relationship TargetMode="External" Target="https://m.edsoo.ru/863f0a50" Type="http://schemas.openxmlformats.org/officeDocument/2006/relationships/hyperlink" Id="rId59"/>
    <Relationship TargetMode="External" Target="https://m.edsoo.ru/863f72c4" Type="http://schemas.openxmlformats.org/officeDocument/2006/relationships/hyperlink" Id="rId60"/>
    <Relationship TargetMode="External" Target="https://m.edsoo.ru/863f72c4" Type="http://schemas.openxmlformats.org/officeDocument/2006/relationships/hyperlink" Id="rId61"/>
    <Relationship TargetMode="External" Target="https://m.edsoo.ru/7f41a302" Type="http://schemas.openxmlformats.org/officeDocument/2006/relationships/hyperlink" Id="rId62"/>
    <Relationship TargetMode="External" Target="https://m.edsoo.ru/7f41a302" Type="http://schemas.openxmlformats.org/officeDocument/2006/relationships/hyperlink" Id="rId63"/>
    <Relationship TargetMode="External" Target="https://m.edsoo.ru/863f6b44" Type="http://schemas.openxmlformats.org/officeDocument/2006/relationships/hyperlink" Id="rId64"/>
    <Relationship TargetMode="External" Target="https://m.edsoo.ru/863f6b44" Type="http://schemas.openxmlformats.org/officeDocument/2006/relationships/hyperlink" Id="rId65"/>
    <Relationship TargetMode="External" Target="https://m.edsoo.ru/863f6b44" Type="http://schemas.openxmlformats.org/officeDocument/2006/relationships/hyperlink" Id="rId66"/>
    <Relationship TargetMode="External" Target="https://m.edsoo.ru/7f41a302" Type="http://schemas.openxmlformats.org/officeDocument/2006/relationships/hyperlink" Id="rId67"/>
    <Relationship TargetMode="External" Target="https://m.edsoo.ru/7f41a302" Type="http://schemas.openxmlformats.org/officeDocument/2006/relationships/hyperlink" Id="rId68"/>
    <Relationship TargetMode="External" Target="https://m.edsoo.ru/7f41a302" Type="http://schemas.openxmlformats.org/officeDocument/2006/relationships/hyperlink" Id="rId69"/>
    <Relationship TargetMode="External" Target="https://m.edsoo.ru/863f861a" Type="http://schemas.openxmlformats.org/officeDocument/2006/relationships/hyperlink" Id="rId70"/>
    <Relationship TargetMode="External" Target="https://m.edsoo.ru/863f861a" Type="http://schemas.openxmlformats.org/officeDocument/2006/relationships/hyperlink" Id="rId71"/>
    <Relationship TargetMode="External" Target="https://m.edsoo.ru/863f861a" Type="http://schemas.openxmlformats.org/officeDocument/2006/relationships/hyperlink" Id="rId72"/>
    <Relationship TargetMode="External" Target="https://m.edsoo.ru/863f3b06" Type="http://schemas.openxmlformats.org/officeDocument/2006/relationships/hyperlink" Id="rId73"/>
    <Relationship TargetMode="External" Target="https://m.edsoo.ru/863f3b06" Type="http://schemas.openxmlformats.org/officeDocument/2006/relationships/hyperlink" Id="rId74"/>
    <Relationship TargetMode="External" Target="https://m.edsoo.ru/863f3b06" Type="http://schemas.openxmlformats.org/officeDocument/2006/relationships/hyperlink" Id="rId75"/>
    <Relationship TargetMode="External" Target="https://m.edsoo.ru/863f4128" Type="http://schemas.openxmlformats.org/officeDocument/2006/relationships/hyperlink" Id="rId76"/>
    <Relationship TargetMode="External" Target="https://m.edsoo.ru/863f4128" Type="http://schemas.openxmlformats.org/officeDocument/2006/relationships/hyperlink" Id="rId7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